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吴云凤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4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丰盛楼-401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丰盛楼-401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食品安全与人体健康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食品安全与人体健康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